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SI-SAMU-PBAPL</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Non renseignée</w:t>
            </w:r>
          </w:p>
        </w:tc>
        <w:tc>
          <w:tcPr>
            <w:tcW w:type="dxa" w:w="4320"/>
          </w:tcPr>
          <w:p>
            <w:r>
              <w:rPr>
                <w:b/>
              </w:rPr>
              <w:t>Non renseignée</w:t>
            </w:r>
          </w:p>
        </w:tc>
      </w:tr>
    </w:tbl>
    <w:p/>
    <w:p>
      <w:r>
        <w:t>Rédacteur(s) : Daphné Leccia/ Elodie Falcioni</w:t>
      </w:r>
    </w:p>
    <w:p>
      <w:r>
        <w:t xml:space="preserve">Description : </w:t>
      </w:r>
    </w:p>
    <w:tbl>
      <w:tblPr>
        <w:tblStyle w:val="MediumShading1-Accent1"/>
        <w:tblW w:type="auto" w:w="0"/>
        <w:tblLayout w:type="fixed"/>
        <w:tblLook w:firstColumn="1" w:firstRow="1" w:lastColumn="0" w:lastRow="0" w:noHBand="0" w:noVBand="1" w:val="04A0"/>
      </w:tblPr>
      <w:tblGrid>
        <w:gridCol w:w="1440"/>
        <w:gridCol w:w="1440"/>
        <w:gridCol w:w="1440"/>
        <w:gridCol w:w="1440"/>
        <w:gridCol w:w="1440"/>
        <w:gridCol w:w="1440"/>
      </w:tblGrid>
      <w:tr>
        <w:tc>
          <w:tcPr>
            <w:tcW w:type="dxa" w:w="1440"/>
          </w:tcPr>
          <w:p>
            <w:r>
              <w:t>Code</w:t>
            </w:r>
          </w:p>
        </w:tc>
        <w:tc>
          <w:tcPr>
            <w:tcW w:type="dxa" w:w="1440"/>
          </w:tcPr>
          <w:p>
            <w:r>
              <w:t>Libellé niveau 1</w:t>
            </w:r>
          </w:p>
        </w:tc>
        <w:tc>
          <w:tcPr>
            <w:tcW w:type="dxa" w:w="1440"/>
          </w:tcPr>
          <w:p>
            <w:r>
              <w:t>Libellé niveau 2</w:t>
            </w:r>
          </w:p>
        </w:tc>
        <w:tc>
          <w:tcPr>
            <w:tcW w:type="dxa" w:w="1440"/>
          </w:tcPr>
          <w:p>
            <w:r>
              <w:t>Libellé niveau 3</w:t>
            </w:r>
          </w:p>
        </w:tc>
        <w:tc>
          <w:tcPr>
            <w:tcW w:type="dxa" w:w="1440"/>
          </w:tcPr>
          <w:p>
            <w:r>
              <w:t>Description</w:t>
            </w:r>
          </w:p>
        </w:tc>
        <w:tc>
          <w:tcPr>
            <w:tcW w:type="dxa" w:w="1440"/>
          </w:tcPr>
          <w:p>
            <w:r>
              <w:t>Commentaire</w:t>
            </w:r>
          </w:p>
        </w:tc>
      </w:tr>
      <w:tr>
        <w:tc>
          <w:tcPr>
            <w:tcW w:type="dxa" w:w="1440"/>
          </w:tcPr>
          <w:p>
            <w:r>
              <w:t>AUCUNE</w:t>
            </w:r>
          </w:p>
        </w:tc>
        <w:tc>
          <w:tcPr>
            <w:tcW w:type="dxa" w:w="1440"/>
          </w:tcPr>
          <w:p>
            <w:r>
              <w:t>Aucune difficulté de communication</w:t>
            </w:r>
          </w:p>
        </w:tc>
        <w:tc>
          <w:tcPr>
            <w:tcW w:type="dxa" w:w="1440"/>
          </w:tcPr>
          <w:p>
            <w:r/>
          </w:p>
        </w:tc>
        <w:tc>
          <w:tcPr>
            <w:tcW w:type="dxa" w:w="1440"/>
          </w:tcPr>
          <w:p>
            <w:r/>
          </w:p>
        </w:tc>
        <w:tc>
          <w:tcPr>
            <w:tcW w:type="dxa" w:w="1440"/>
          </w:tcPr>
          <w:p>
            <w:r>
              <w:t>Aucune difficulté de communication rencontrée entre l’appelant et la personne qualifiant ou régulant le dossier.</w:t>
            </w:r>
          </w:p>
        </w:tc>
        <w:tc>
          <w:tcPr>
            <w:tcW w:type="dxa" w:w="1440"/>
          </w:tcPr>
          <w:p>
            <w:r/>
          </w:p>
        </w:tc>
      </w:tr>
      <w:tr>
        <w:tc>
          <w:tcPr>
            <w:tcW w:type="dxa" w:w="1440"/>
          </w:tcPr>
          <w:p>
            <w:r>
              <w:t>MUET</w:t>
            </w:r>
          </w:p>
        </w:tc>
        <w:tc>
          <w:tcPr>
            <w:tcW w:type="dxa" w:w="1440"/>
          </w:tcPr>
          <w:p>
            <w:r>
              <w:t>Muet ou malentendant (troubles de la parole ou de l'audition)</w:t>
            </w:r>
          </w:p>
        </w:tc>
        <w:tc>
          <w:tcPr>
            <w:tcW w:type="dxa" w:w="1440"/>
          </w:tcPr>
          <w:p>
            <w:r/>
          </w:p>
        </w:tc>
        <w:tc>
          <w:tcPr>
            <w:tcW w:type="dxa" w:w="1440"/>
          </w:tcPr>
          <w:p>
            <w:r/>
          </w:p>
        </w:tc>
        <w:tc>
          <w:tcPr>
            <w:tcW w:type="dxa" w:w="1440"/>
          </w:tcPr>
          <w:p>
            <w:r>
              <w:t>Difficultés de communication liées aux caractéristiques de l’appelant, muet ou ayant des troubles prononcés de l’élocution, malentendant ou ayant des troubles prononcés de l’audition ne lui permettant pas d’interagir dans de bonnes conditions avec son interlocuteur du CRRA</w:t>
            </w:r>
          </w:p>
        </w:tc>
        <w:tc>
          <w:tcPr>
            <w:tcW w:type="dxa" w:w="1440"/>
          </w:tcPr>
          <w:p>
            <w:r/>
          </w:p>
        </w:tc>
      </w:tr>
      <w:tr>
        <w:tc>
          <w:tcPr>
            <w:tcW w:type="dxa" w:w="1440"/>
          </w:tcPr>
          <w:p>
            <w:r>
              <w:t>VISION</w:t>
            </w:r>
          </w:p>
        </w:tc>
        <w:tc>
          <w:tcPr>
            <w:tcW w:type="dxa" w:w="1440"/>
          </w:tcPr>
          <w:p>
            <w:r>
              <w:t>Malvoyant, troubles de la vision</w:t>
            </w:r>
          </w:p>
        </w:tc>
        <w:tc>
          <w:tcPr>
            <w:tcW w:type="dxa" w:w="1440"/>
          </w:tcPr>
          <w:p>
            <w:r/>
          </w:p>
        </w:tc>
        <w:tc>
          <w:tcPr>
            <w:tcW w:type="dxa" w:w="1440"/>
          </w:tcPr>
          <w:p>
            <w:r/>
          </w:p>
        </w:tc>
        <w:tc>
          <w:tcPr>
            <w:tcW w:type="dxa" w:w="1440"/>
          </w:tcPr>
          <w:p>
            <w:r>
              <w:t>Difficultés de communication liées aux caractéristiques de l’appelant, malvoyant ou ayant des troubles prononcés de la vue ne lui permettant pas de décrire correctement la situation pour laquelle il appelle</w:t>
            </w:r>
          </w:p>
        </w:tc>
        <w:tc>
          <w:tcPr>
            <w:tcW w:type="dxa" w:w="1440"/>
          </w:tcPr>
          <w:p>
            <w:r/>
          </w:p>
        </w:tc>
      </w:tr>
      <w:tr>
        <w:tc>
          <w:tcPr>
            <w:tcW w:type="dxa" w:w="1440"/>
          </w:tcPr>
          <w:p>
            <w:r>
              <w:t>LANGUE</w:t>
            </w:r>
          </w:p>
        </w:tc>
        <w:tc>
          <w:tcPr>
            <w:tcW w:type="dxa" w:w="1440"/>
          </w:tcPr>
          <w:p>
            <w:r>
              <w:t>Barrière de la langue (langue étrangère)</w:t>
            </w:r>
          </w:p>
        </w:tc>
        <w:tc>
          <w:tcPr>
            <w:tcW w:type="dxa" w:w="1440"/>
          </w:tcPr>
          <w:p>
            <w:r/>
          </w:p>
        </w:tc>
        <w:tc>
          <w:tcPr>
            <w:tcW w:type="dxa" w:w="1440"/>
          </w:tcPr>
          <w:p>
            <w:r/>
          </w:p>
        </w:tc>
        <w:tc>
          <w:tcPr>
            <w:tcW w:type="dxa" w:w="1440"/>
          </w:tcPr>
          <w:p>
            <w:r>
              <w:t>Difficultés de communication avec l’appelant liées au fait que l’appelant ne comprend pas ou mal le français ou ne le parle pas ou mal</w:t>
            </w:r>
          </w:p>
        </w:tc>
        <w:tc>
          <w:tcPr>
            <w:tcW w:type="dxa" w:w="1440"/>
          </w:tcPr>
          <w:p>
            <w:r/>
          </w:p>
        </w:tc>
      </w:tr>
      <w:tr>
        <w:tc>
          <w:tcPr>
            <w:tcW w:type="dxa" w:w="1440"/>
          </w:tcPr>
          <w:p>
            <w:r>
              <w:t>PANIQUE</w:t>
            </w:r>
          </w:p>
        </w:tc>
        <w:tc>
          <w:tcPr>
            <w:tcW w:type="dxa" w:w="1440"/>
          </w:tcPr>
          <w:p>
            <w:r>
              <w:t>Panique de l’appelant</w:t>
            </w:r>
          </w:p>
        </w:tc>
        <w:tc>
          <w:tcPr>
            <w:tcW w:type="dxa" w:w="1440"/>
          </w:tcPr>
          <w:p>
            <w:r/>
          </w:p>
        </w:tc>
        <w:tc>
          <w:tcPr>
            <w:tcW w:type="dxa" w:w="1440"/>
          </w:tcPr>
          <w:p>
            <w:r/>
          </w:p>
        </w:tc>
        <w:tc>
          <w:tcPr>
            <w:tcW w:type="dxa" w:w="1440"/>
          </w:tcPr>
          <w:p>
            <w:r>
              <w:t>Difficultés de communication avec l’appelant liées à une situation de stress extrême ou de panique de l’appelant, du patient ou de l’entourage ne lui permettant pas de décrire correctement la situation pour laquelle il appelle</w:t>
            </w:r>
          </w:p>
        </w:tc>
        <w:tc>
          <w:tcPr>
            <w:tcW w:type="dxa" w:w="1440"/>
          </w:tcPr>
          <w:p>
            <w:r/>
          </w:p>
        </w:tc>
      </w:tr>
      <w:tr>
        <w:tc>
          <w:tcPr>
            <w:tcW w:type="dxa" w:w="1440"/>
          </w:tcPr>
          <w:p>
            <w:r>
              <w:t>HOSTILE</w:t>
            </w:r>
          </w:p>
        </w:tc>
        <w:tc>
          <w:tcPr>
            <w:tcW w:type="dxa" w:w="1440"/>
          </w:tcPr>
          <w:p>
            <w:r>
              <w:t>Appelant hostile, agressif</w:t>
            </w:r>
          </w:p>
        </w:tc>
        <w:tc>
          <w:tcPr>
            <w:tcW w:type="dxa" w:w="1440"/>
          </w:tcPr>
          <w:p>
            <w:r/>
          </w:p>
        </w:tc>
        <w:tc>
          <w:tcPr>
            <w:tcW w:type="dxa" w:w="1440"/>
          </w:tcPr>
          <w:p>
            <w:r/>
          </w:p>
        </w:tc>
        <w:tc>
          <w:tcPr>
            <w:tcW w:type="dxa" w:w="1440"/>
          </w:tcPr>
          <w:p>
            <w:r>
              <w:t>Difficultés de communication avec l’appelant liées à une situation d’hostilité ou d’agressivité de l’appelant ne permettant pas une bonne compréhension du problème pour lequel il appelle</w:t>
            </w:r>
          </w:p>
        </w:tc>
        <w:tc>
          <w:tcPr>
            <w:tcW w:type="dxa" w:w="1440"/>
          </w:tcPr>
          <w:p>
            <w:r/>
          </w:p>
        </w:tc>
      </w:tr>
      <w:tr>
        <w:tc>
          <w:tcPr>
            <w:tcW w:type="dxa" w:w="1440"/>
          </w:tcPr>
          <w:p>
            <w:r>
              <w:t>AGITE</w:t>
            </w:r>
          </w:p>
        </w:tc>
        <w:tc>
          <w:tcPr>
            <w:tcW w:type="dxa" w:w="1440"/>
          </w:tcPr>
          <w:p>
            <w:r>
              <w:t>Incohérence, agitation, intoxication</w:t>
            </w:r>
          </w:p>
        </w:tc>
        <w:tc>
          <w:tcPr>
            <w:tcW w:type="dxa" w:w="1440"/>
          </w:tcPr>
          <w:p>
            <w:r/>
          </w:p>
        </w:tc>
        <w:tc>
          <w:tcPr>
            <w:tcW w:type="dxa" w:w="1440"/>
          </w:tcPr>
          <w:p>
            <w:r/>
          </w:p>
        </w:tc>
        <w:tc>
          <w:tcPr>
            <w:tcW w:type="dxa" w:w="1440"/>
          </w:tcPr>
          <w:p>
            <w:r>
              <w:t>Patient psychiatrique ayant des difficultés pour exprimer sa plainte ou patient alcoolisé, agité et incohérent dans l’incapacité de formuler les raisons de son appel</w:t>
            </w:r>
          </w:p>
        </w:tc>
        <w:tc>
          <w:tcPr>
            <w:tcW w:type="dxa" w:w="1440"/>
          </w:tcPr>
          <w:p>
            <w:r/>
          </w:p>
        </w:tc>
      </w:tr>
      <w:tr>
        <w:tc>
          <w:tcPr>
            <w:tcW w:type="dxa" w:w="1440"/>
          </w:tcPr>
          <w:p>
            <w:r>
              <w:t>AUTRE</w:t>
            </w:r>
          </w:p>
        </w:tc>
        <w:tc>
          <w:tcPr>
            <w:tcW w:type="dxa" w:w="1440"/>
          </w:tcPr>
          <w:p>
            <w:r>
              <w:t>Autres difficultés de communication</w:t>
            </w:r>
          </w:p>
        </w:tc>
        <w:tc>
          <w:tcPr>
            <w:tcW w:type="dxa" w:w="1440"/>
          </w:tcPr>
          <w:p>
            <w:r/>
          </w:p>
        </w:tc>
        <w:tc>
          <w:tcPr>
            <w:tcW w:type="dxa" w:w="1440"/>
          </w:tcPr>
          <w:p>
            <w:r/>
          </w:p>
        </w:tc>
        <w:tc>
          <w:tcPr>
            <w:tcW w:type="dxa" w:w="1440"/>
          </w:tcPr>
          <w:p>
            <w:r>
              <w:t>Autres troubles humains ou techniques, de l’appelant ou de l’entourage, empêchant la bonne interaction entre l’appelant et la personne qualifiant ou régulant le dossier et la bonne compréhension de la situation pour laquelle il appelle</w:t>
            </w:r>
          </w:p>
        </w:tc>
        <w:tc>
          <w:tcPr>
            <w:tcW w:type="dxa" w:w="1440"/>
          </w:tcPr>
          <w:p>
            <w:r/>
          </w:p>
        </w:tc>
      </w:tr>
      <w:tr>
        <w:tc>
          <w:tcPr>
            <w:tcW w:type="dxa" w:w="1440"/>
          </w:tcPr>
          <w:p>
            <w:r>
              <w:t>IMPOSS</w:t>
            </w:r>
          </w:p>
        </w:tc>
        <w:tc>
          <w:tcPr>
            <w:tcW w:type="dxa" w:w="1440"/>
          </w:tcPr>
          <w:p>
            <w:r>
              <w:t>Absence de communication</w:t>
            </w:r>
          </w:p>
        </w:tc>
        <w:tc>
          <w:tcPr>
            <w:tcW w:type="dxa" w:w="1440"/>
          </w:tcPr>
          <w:p>
            <w:r/>
          </w:p>
        </w:tc>
        <w:tc>
          <w:tcPr>
            <w:tcW w:type="dxa" w:w="1440"/>
          </w:tcPr>
          <w:p>
            <w:r/>
          </w:p>
        </w:tc>
        <w:tc>
          <w:tcPr>
            <w:tcW w:type="dxa" w:w="1440"/>
          </w:tcPr>
          <w:p>
            <w:r>
              <w:t>Pas de communication possible avec l’appelant (ex : pas d'echange vocal, appel raccroché prématurement sans contre appel possible, ...)</w:t>
            </w:r>
          </w:p>
        </w:tc>
        <w:tc>
          <w:tcPr>
            <w:tcW w:type="dxa" w:w="1440"/>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 Suivi de projet" ma:contentTypeID="0x010100333226B5D6902549BFE4A72F45A4400B0100E98F8C089710A74CA077FC6D601326A8" ma:contentTypeVersion="52" ma:contentTypeDescription="Type de contenu - Documentation de suivi de projet" ma:contentTypeScope="" ma:versionID="a24e46c8e369b0d0dbf292fc067594e6">
  <xsd:schema xmlns:xsd="http://www.w3.org/2001/XMLSchema" xmlns:xs="http://www.w3.org/2001/XMLSchema" xmlns:p="http://schemas.microsoft.com/office/2006/metadata/properties" xmlns:ns1="http://schemas.microsoft.com/sharepoint/v3" xmlns:ns2="f6ca01e7-bd19-41f1-999c-e032ef5104c3" xmlns:ns3="1720d4e8-2b1e-4bd1-aad5-1b4debf9b56d" targetNamespace="http://schemas.microsoft.com/office/2006/metadata/properties" ma:root="true" ma:fieldsID="4b005a03a4b86eaa0f9218a8d7ff13ee" ns1:_="" ns2:_="" ns3:_="">
    <xsd:import namespace="http://schemas.microsoft.com/sharepoint/v3"/>
    <xsd:import namespace="f6ca01e7-bd19-41f1-999c-e032ef5104c3"/>
    <xsd:import namespace="1720d4e8-2b1e-4bd1-aad5-1b4debf9b56d"/>
    <xsd:element name="properties">
      <xsd:complexType>
        <xsd:sequence>
          <xsd:element name="documentManagement">
            <xsd:complexType>
              <xsd:all>
                <xsd:element ref="ns2:TaxCatchAll" minOccurs="0"/>
                <xsd:element ref="ns2:TaxCatchAllLabel" minOccurs="0"/>
                <xsd:element ref="ns2:m312bc62cb0243b6a873cbbf4dace6b2" minOccurs="0"/>
                <xsd:element ref="ns2:p671c8df16a44846939d278d4958f62c" minOccurs="0"/>
                <xsd:element ref="ns2:b084a4cb34a444d7969136255594d2f3" minOccurs="0"/>
                <xsd:element ref="ns2:m9a76db3058146ae844db6599c9d7036" minOccurs="0"/>
                <xsd:element ref="ns2:CreateurAlfresco" minOccurs="0"/>
                <xsd:element ref="ns2:ModificateurAlfresco" minOccurs="0"/>
                <xsd:element ref="ns2:f8b6baa267c0456bbf6a8d18c49a130b" minOccurs="0"/>
                <xsd:element ref="ns2:l0a6b4600f484920bbceae0813174244" minOccurs="0"/>
                <xsd:element ref="ns2:b2804ef99be44b9e8166e80a6c2eb9f1" minOccurs="0"/>
                <xsd:element ref="ns2:eef0f6fc4ed046399a9d01fd3a7d6a6a" minOccurs="0"/>
                <xsd:element ref="ns2:Durée_x0020_d_x0027_Utilité_x0020_Administrative_x0020__x0028_DUA_x0029_" minOccurs="0"/>
                <xsd:element ref="ns2:Référence_x0020_Bon_x0020_de_x0020_Commande" minOccurs="0"/>
                <xsd:element ref="ns1:_ExtendedDescription"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2:Référence_x0020_Documentaire" minOccurs="0"/>
                <xsd:element ref="ns2:Chantier" minOccurs="0"/>
                <xsd:element ref="ns2:mc4aa6e782e045f6bb87dab01c971b56" minOccurs="0"/>
                <xsd:element ref="ns2:g30fb2d8061a4d40b63138f91c1a832e" minOccurs="0"/>
                <xsd:element ref="ns3:lcf76f155ced4ddcb4097134ff3c332f"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2:Ticket_x0020_Changement" minOccurs="0"/>
                <xsd:element ref="ns2:Environnement"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9" nillable="true" ma:displayName="Propriétés de la stratégie de conformité unifiée" ma:hidden="true" ma:internalName="_ip_UnifiedCompliancePolicyProperties">
      <xsd:simpleType>
        <xsd:restriction base="dms:Note"/>
      </xsd:simpleType>
    </xsd:element>
    <xsd:element name="_ip_UnifiedCompliancePolicyUIAction" ma:index="50"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m312bc62cb0243b6a873cbbf4dace6b2" ma:index="8" nillable="true" ma:taxonomy="true" ma:internalName="m312bc62cb0243b6a873cbbf4dace6b2" ma:taxonomyFieldName="Projet" ma:displayName="Projet" ma:readOnly="false" ma:fieldId="{6312bc62-cb02-43b6-a873-cbbf4dace6b2}" ma:sspId="c4480557-28ee-4200-b705-f4b4ceb9c11a" ma:termSetId="207e172a-6847-42a8-b45e-d0bbb1e23407" ma:anchorId="00000000-0000-0000-0000-000000000000" ma:open="false" ma:isKeyword="false">
      <xsd:complexType>
        <xsd:sequence>
          <xsd:element ref="pc:Terms" minOccurs="0" maxOccurs="1"/>
        </xsd:sequence>
      </xsd:complexType>
    </xsd:element>
    <xsd:element name="p671c8df16a44846939d278d4958f62c" ma:index="12" nillable="true" ma:taxonomy="true" ma:internalName="p671c8df16a44846939d278d4958f62c" ma:taxonomyFieldName="Direction_x0020__x002F__x0020_Service" ma:displayName="Direction / Service" ma:readOnly="false" ma:fieldId="{9671c8df-16a4-4846-939d-278d4958f62c}" ma:taxonomyMulti="true" ma:sspId="c4480557-28ee-4200-b705-f4b4ceb9c11a" ma:termSetId="06452e41-1966-4633-9fe1-38f9847c7dc7" ma:anchorId="00000000-0000-0000-0000-000000000000" ma:open="false" ma:isKeyword="false">
      <xsd:complexType>
        <xsd:sequence>
          <xsd:element ref="pc:Terms" minOccurs="0" maxOccurs="1"/>
        </xsd:sequence>
      </xsd:complexType>
    </xsd:element>
    <xsd:element name="b084a4cb34a444d7969136255594d2f3" ma:index="14" nillable="true" ma:taxonomy="true" ma:internalName="b084a4cb34a444d7969136255594d2f3" ma:taxonomyFieldName="Type_x0020_de_x0020_document_x0020_ANS" ma:displayName="Type de document ANS" ma:indexed="true" ma:default="" ma:fieldId="{b084a4cb-34a4-44d7-9691-36255594d2f3}" ma:sspId="c4480557-28ee-4200-b705-f4b4ceb9c11a" ma:termSetId="1275da89-553e-403a-abbb-5d47ef289756" ma:anchorId="00000000-0000-0000-0000-000000000000" ma:open="false" ma:isKeyword="false">
      <xsd:complexType>
        <xsd:sequence>
          <xsd:element ref="pc:Terms" minOccurs="0" maxOccurs="1"/>
        </xsd:sequence>
      </xsd:complexType>
    </xsd:element>
    <xsd:element name="m9a76db3058146ae844db6599c9d7036" ma:index="16" nillable="true" ma:taxonomy="true" ma:internalName="m9a76db3058146ae844db6599c9d7036" ma:taxonomyFieldName="Classification" ma:displayName="Classification" ma:readOnly="false" ma:fieldId="{69a76db3-0581-46ae-844d-b6599c9d7036}" ma:sspId="c4480557-28ee-4200-b705-f4b4ceb9c11a" ma:termSetId="8feb0b63-8672-4f69-8e69-5df4ee99fafe" ma:anchorId="00000000-0000-0000-0000-000000000000" ma:open="false" ma:isKeyword="false">
      <xsd:complexType>
        <xsd:sequence>
          <xsd:element ref="pc:Terms" minOccurs="0" maxOccurs="1"/>
        </xsd:sequence>
      </xsd:complexType>
    </xsd:element>
    <xsd:element name="CreateurAlfresco" ma:index="18" nillable="true" ma:displayName="CreateurAlfresco" ma:default="" ma:internalName="CreateurAlfresco">
      <xsd:simpleType>
        <xsd:restriction base="dms:Text">
          <xsd:maxLength value="255"/>
        </xsd:restriction>
      </xsd:simpleType>
    </xsd:element>
    <xsd:element name="ModificateurAlfresco" ma:index="19" nillable="true" ma:displayName="ModificateurAlfresco" ma:default="" ma:internalName="ModificateurAlfresco">
      <xsd:simpleType>
        <xsd:restriction base="dms:Text">
          <xsd:maxLength value="255"/>
        </xsd:restriction>
      </xsd:simpleType>
    </xsd:element>
    <xsd:element name="f8b6baa267c0456bbf6a8d18c49a130b" ma:index="20" nillable="true" ma:taxonomy="true" ma:internalName="f8b6baa267c0456bbf6a8d18c49a130b" ma:taxonomyFieldName="Cat_x00e9_gorie_x0020_Documentaire" ma:displayName="Catégorie Documentaire" ma:readOnly="false" ma:fieldId="{f8b6baa2-67c0-456b-bf6a-8d18c49a130b}" ma:sspId="c4480557-28ee-4200-b705-f4b4ceb9c11a" ma:termSetId="5548a444-67a9-4fed-ab61-d9aae03cf8ed" ma:anchorId="00000000-0000-0000-0000-000000000000" ma:open="false" ma:isKeyword="false">
      <xsd:complexType>
        <xsd:sequence>
          <xsd:element ref="pc:Terms" minOccurs="0" maxOccurs="1"/>
        </xsd:sequence>
      </xsd:complexType>
    </xsd:element>
    <xsd:element name="l0a6b4600f484920bbceae0813174244" ma:index="22" nillable="true" ma:taxonomy="true" ma:internalName="l0a6b4600f484920bbceae0813174244" ma:taxonomyFieldName="Prestataire_x0028_s_x0029_" ma:displayName="Prestataire(s)" ma:fieldId="{50a6b460-0f48-4920-bbce-ae0813174244}" ma:taxonomyMulti="true" ma:sspId="c4480557-28ee-4200-b705-f4b4ceb9c11a" ma:termSetId="46ab08c7-aeb3-4684-9e81-fb4503d52906" ma:anchorId="00000000-0000-0000-0000-000000000000" ma:open="false" ma:isKeyword="false">
      <xsd:complexType>
        <xsd:sequence>
          <xsd:element ref="pc:Terms" minOccurs="0" maxOccurs="1"/>
        </xsd:sequence>
      </xsd:complexType>
    </xsd:element>
    <xsd:element name="b2804ef99be44b9e8166e80a6c2eb9f1" ma:index="24" nillable="true" ma:taxonomy="true" ma:internalName="b2804ef99be44b9e8166e80a6c2eb9f1" ma:taxonomyFieldName="Statut_x0020_du_x0020_document" ma:displayName="Statut du document" ma:default="" ma:fieldId="{b2804ef9-9be4-4b9e-8166-e80a6c2eb9f1}" ma:sspId="c4480557-28ee-4200-b705-f4b4ceb9c11a" ma:termSetId="57d84b5c-8637-4a53-9541-e98f138eeb73" ma:anchorId="00000000-0000-0000-0000-000000000000" ma:open="false" ma:isKeyword="false">
      <xsd:complexType>
        <xsd:sequence>
          <xsd:element ref="pc:Terms" minOccurs="0" maxOccurs="1"/>
        </xsd:sequence>
      </xsd:complexType>
    </xsd:element>
    <xsd:element name="eef0f6fc4ed046399a9d01fd3a7d6a6a" ma:index="26" nillable="true" ma:taxonomy="true" ma:internalName="eef0f6fc4ed046399a9d01fd3a7d6a6a" ma:taxonomyFieldName="Sort_x0020_Final_x0020__x0028_Archivage_x0029_1" ma:displayName="Sort Final (Archivage)" ma:indexed="true" ma:fieldId="{eef0f6fc-4ed0-4639-9a9d-01fd3a7d6a6a}" ma:sspId="c4480557-28ee-4200-b705-f4b4ceb9c11a" ma:termSetId="894a0867-9216-43ab-99c5-e7b2cbb034e6" ma:anchorId="00000000-0000-0000-0000-000000000000" ma:open="false" ma:isKeyword="false">
      <xsd:complexType>
        <xsd:sequence>
          <xsd:element ref="pc:Terms" minOccurs="0" maxOccurs="1"/>
        </xsd:sequence>
      </xsd:complexType>
    </xsd:element>
    <xsd:element name="Durée_x0020_d_x0027_Utilité_x0020_Administrative_x0020__x0028_DUA_x0029_" ma:index="28" nillable="true" ma:displayName="Durée d'Utilité Administrative (DUA)" ma:internalName="Dur_x00e9_e_x0020_d_x0027_Utilit_x00e9__x0020_Administrative_x0020__x0028_DUA_x0029_" ma:percentage="FALSE">
      <xsd:simpleType>
        <xsd:restriction base="dms:Number"/>
      </xsd:simpleType>
    </xsd:element>
    <xsd:element name="Référence_x0020_Bon_x0020_de_x0020_Commande" ma:index="29" nillable="true" ma:displayName="Référence Bon de Commande" ma:indexed="true" ma:internalName="R_x00e9_f_x00e9_rence_x0020_Bon_x0020_de_x0020_Commande">
      <xsd:simpleType>
        <xsd:restriction base="dms:Text">
          <xsd:maxLength value="255"/>
        </xsd:restriction>
      </xsd:simpleType>
    </xsd:element>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Partagé avec détails" ma:internalName="SharedWithDetails" ma:readOnly="true">
      <xsd:simpleType>
        <xsd:restriction base="dms:Note">
          <xsd:maxLength value="255"/>
        </xsd:restriction>
      </xsd:simpleType>
    </xsd:element>
    <xsd:element name="Référence_x0020_Documentaire" ma:index="37" nillable="true" ma:displayName="Référence Documentaire" ma:default="" ma:internalName="R_x00e9_f_x00e9_rence_x0020_Documentaire">
      <xsd:simpleType>
        <xsd:restriction base="dms:Text">
          <xsd:maxLength value="255"/>
        </xsd:restriction>
      </xsd:simpleType>
    </xsd:element>
    <xsd:element name="Chantier" ma:index="38" nillable="true" ma:displayName="Chantier" ma:default="" ma:internalName="Chantier">
      <xsd:simpleType>
        <xsd:restriction base="dms:Text">
          <xsd:maxLength value="255"/>
        </xsd:restriction>
      </xsd:simpleType>
    </xsd:element>
    <xsd:element name="mc4aa6e782e045f6bb87dab01c971b56" ma:index="39" nillable="true" ma:taxonomy="true" ma:internalName="mc4aa6e782e045f6bb87dab01c971b56" ma:taxonomyFieldName="Version_x0020_Applicative0" ma:displayName="Version Applicative" ma:default="" ma:fieldId="{6c4aa6e7-82e0-45f6-bb87-dab01c971b56}" ma:taxonomyMulti="true" ma:sspId="c4480557-28ee-4200-b705-f4b4ceb9c11a" ma:termSetId="3d1661bf-2cce-4a88-b69a-0a25d82a555a" ma:anchorId="00000000-0000-0000-0000-000000000000" ma:open="true" ma:isKeyword="false">
      <xsd:complexType>
        <xsd:sequence>
          <xsd:element ref="pc:Terms" minOccurs="0" maxOccurs="1"/>
        </xsd:sequence>
      </xsd:complexType>
    </xsd:element>
    <xsd:element name="g30fb2d8061a4d40b63138f91c1a832e" ma:index="41" nillable="true" ma:taxonomy="true" ma:internalName="g30fb2d8061a4d40b63138f91c1a832e" ma:taxonomyFieldName="March_x00e9_" ma:displayName="Marché" ma:readOnly="false" ma:fieldId="{030fb2d8-061a-4d40-b631-38f91c1a832e}" ma:sspId="c4480557-28ee-4200-b705-f4b4ceb9c11a" ma:termSetId="e41f313d-41ce-4da8-b34e-2b8403642257" ma:anchorId="00000000-0000-0000-0000-000000000000" ma:open="false" ma:isKeyword="false">
      <xsd:complexType>
        <xsd:sequence>
          <xsd:element ref="pc:Terms" minOccurs="0" maxOccurs="1"/>
        </xsd:sequence>
      </xsd:complexType>
    </xsd:element>
    <xsd:element name="Ticket_x0020_Changement" ma:index="51" nillable="true" ma:displayName="Ticket Changement" ma:default="" ma:internalName="Ticket_x0020_Changement">
      <xsd:simpleType>
        <xsd:restriction base="dms:Text">
          <xsd:maxLength value="255"/>
        </xsd:restriction>
      </xsd:simpleType>
    </xsd:element>
    <xsd:element name="Environnement" ma:index="52" nillable="true" ma:displayName="Environnement" ma:default="" ma:internalName="Environn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0d4e8-2b1e-4bd1-aad5-1b4debf9b56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lcf76f155ced4ddcb4097134ff3c332f" ma:index="44" nillable="true" ma:taxonomy="true" ma:internalName="lcf76f155ced4ddcb4097134ff3c332f" ma:taxonomyFieldName="MediaServiceImageTags" ma:displayName="Balises d’image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Location" ma:index="48" nillable="true" ma:displayName="Location" ma:indexed="true" ma:internalName="MediaServiceLocation" ma:readOnly="true">
      <xsd:simpleType>
        <xsd:restriction base="dms:Text"/>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ificateurAlfresco xmlns="f6ca01e7-bd19-41f1-999c-e032ef5104c3" xsi:nil="true"/>
    <_ip_UnifiedCompliancePolicyUIAction xmlns="http://schemas.microsoft.com/sharepoint/v3" xsi:nil="true"/>
    <f8b6baa267c0456bbf6a8d18c49a130b xmlns="f6ca01e7-bd19-41f1-999c-e032ef5104c3">
      <Terms xmlns="http://schemas.microsoft.com/office/infopath/2007/PartnerControls"/>
    </f8b6baa267c0456bbf6a8d18c49a130b>
    <eef0f6fc4ed046399a9d01fd3a7d6a6a xmlns="f6ca01e7-bd19-41f1-999c-e032ef5104c3">
      <Terms xmlns="http://schemas.microsoft.com/office/infopath/2007/PartnerControls"/>
    </eef0f6fc4ed046399a9d01fd3a7d6a6a>
    <Référence_x0020_Bon_x0020_de_x0020_Commande xmlns="f6ca01e7-bd19-41f1-999c-e032ef5104c3" xsi:nil="true"/>
    <Référence_x0020_Documentaire xmlns="f6ca01e7-bd19-41f1-999c-e032ef5104c3" xsi:nil="true"/>
    <Chantier xmlns="f6ca01e7-bd19-41f1-999c-e032ef5104c3" xsi:nil="true"/>
    <p671c8df16a44846939d278d4958f62c xmlns="f6ca01e7-bd19-41f1-999c-e032ef5104c3">
      <Terms xmlns="http://schemas.microsoft.com/office/infopath/2007/PartnerControls"/>
    </p671c8df16a44846939d278d4958f62c>
    <Durée_x0020_d_x0027_Utilité_x0020_Administrative_x0020__x0028_DUA_x0029_ xmlns="f6ca01e7-bd19-41f1-999c-e032ef5104c3" xsi:nil="true"/>
    <Environnement xmlns="f6ca01e7-bd19-41f1-999c-e032ef5104c3" xsi:nil="true"/>
    <b2804ef99be44b9e8166e80a6c2eb9f1 xmlns="f6ca01e7-bd19-41f1-999c-e032ef5104c3">
      <Terms xmlns="http://schemas.microsoft.com/office/infopath/2007/PartnerControls"/>
    </b2804ef99be44b9e8166e80a6c2eb9f1>
    <_ExtendedDescription xmlns="http://schemas.microsoft.com/sharepoint/v3" xsi:nil="true"/>
    <mc4aa6e782e045f6bb87dab01c971b56 xmlns="f6ca01e7-bd19-41f1-999c-e032ef5104c3">
      <Terms xmlns="http://schemas.microsoft.com/office/infopath/2007/PartnerControls"/>
    </mc4aa6e782e045f6bb87dab01c971b56>
    <_ip_UnifiedCompliancePolicyProperties xmlns="http://schemas.microsoft.com/sharepoint/v3" xsi:nil="true"/>
    <m312bc62cb0243b6a873cbbf4dace6b2 xmlns="f6ca01e7-bd19-41f1-999c-e032ef5104c3">
      <Terms xmlns="http://schemas.microsoft.com/office/infopath/2007/PartnerControls"/>
    </m312bc62cb0243b6a873cbbf4dace6b2>
    <b084a4cb34a444d7969136255594d2f3 xmlns="f6ca01e7-bd19-41f1-999c-e032ef5104c3">
      <Terms xmlns="http://schemas.microsoft.com/office/infopath/2007/PartnerControls"/>
    </b084a4cb34a444d7969136255594d2f3>
    <CreateurAlfresco xmlns="f6ca01e7-bd19-41f1-999c-e032ef5104c3" xsi:nil="true"/>
    <g30fb2d8061a4d40b63138f91c1a832e xmlns="f6ca01e7-bd19-41f1-999c-e032ef5104c3">
      <Terms xmlns="http://schemas.microsoft.com/office/infopath/2007/PartnerControls"/>
    </g30fb2d8061a4d40b63138f91c1a832e>
    <lcf76f155ced4ddcb4097134ff3c332f xmlns="1720d4e8-2b1e-4bd1-aad5-1b4debf9b56d">
      <Terms xmlns="http://schemas.microsoft.com/office/infopath/2007/PartnerControls"/>
    </lcf76f155ced4ddcb4097134ff3c332f>
    <m9a76db3058146ae844db6599c9d7036 xmlns="f6ca01e7-bd19-41f1-999c-e032ef5104c3">
      <Terms xmlns="http://schemas.microsoft.com/office/infopath/2007/PartnerControls"/>
    </m9a76db3058146ae844db6599c9d7036>
    <Ticket_x0020_Changement xmlns="f6ca01e7-bd19-41f1-999c-e032ef5104c3" xsi:nil="true"/>
    <TaxCatchAll xmlns="f6ca01e7-bd19-41f1-999c-e032ef5104c3" xsi:nil="true"/>
    <l0a6b4600f484920bbceae0813174244 xmlns="f6ca01e7-bd19-41f1-999c-e032ef5104c3">
      <Terms xmlns="http://schemas.microsoft.com/office/infopath/2007/PartnerControls"/>
    </l0a6b4600f484920bbceae0813174244>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8A8EC0B9-543A-43F0-9F94-282BE87D8B24}"/>
</file>

<file path=customXml/itemProps3.xml><?xml version="1.0" encoding="utf-8"?>
<ds:datastoreItem xmlns:ds="http://schemas.openxmlformats.org/officeDocument/2006/customXml" ds:itemID="{C8CB7DE1-316C-47C5-BABE-266CAD8C7389}"/>
</file>

<file path=customXml/itemProps4.xml><?xml version="1.0" encoding="utf-8"?>
<ds:datastoreItem xmlns:ds="http://schemas.openxmlformats.org/officeDocument/2006/customXml" ds:itemID="{04DA41D0-28A6-4C8F-90A4-15AC9692A192}"/>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0x010100333226B5D6902549BFE4A72F45A4400B0100E98F8C089710A74CA077FC6D601326A8</vt:lpwstr>
  </property>
</Properties>
</file>